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CD6" w:rsidRPr="006041C2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Cs/>
          <w:sz w:val="20"/>
          <w:szCs w:val="20"/>
        </w:rPr>
      </w:pPr>
      <w:bookmarkStart w:id="0" w:name="_Hlk63665929"/>
      <w:bookmarkStart w:id="1" w:name="_Hlk535263506"/>
      <w:r w:rsidRPr="006041C2">
        <w:rPr>
          <w:rFonts w:eastAsia="Calibri" w:cstheme="minorHAnsi"/>
          <w:iCs/>
          <w:sz w:val="20"/>
          <w:szCs w:val="20"/>
        </w:rPr>
        <w:t xml:space="preserve">Załącznik nr </w:t>
      </w:r>
      <w:r w:rsidR="00081348" w:rsidRPr="006041C2">
        <w:rPr>
          <w:rFonts w:eastAsia="Calibri" w:cstheme="minorHAnsi"/>
          <w:iCs/>
          <w:sz w:val="20"/>
          <w:szCs w:val="20"/>
        </w:rPr>
        <w:t>4</w:t>
      </w:r>
      <w:r w:rsidRPr="006041C2">
        <w:rPr>
          <w:rFonts w:eastAsia="Calibri" w:cstheme="minorHAnsi"/>
          <w:iCs/>
          <w:sz w:val="20"/>
          <w:szCs w:val="20"/>
        </w:rPr>
        <w:t xml:space="preserve"> do SWZ</w:t>
      </w:r>
    </w:p>
    <w:p w:rsidR="00564AEC" w:rsidRPr="006041C2" w:rsidRDefault="00922574" w:rsidP="00EA6079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Cs/>
          <w:sz w:val="20"/>
          <w:szCs w:val="20"/>
        </w:rPr>
      </w:pPr>
      <w:r w:rsidRPr="006041C2">
        <w:rPr>
          <w:rFonts w:eastAsia="Calibri" w:cstheme="minorHAnsi"/>
          <w:iCs/>
          <w:sz w:val="20"/>
          <w:szCs w:val="20"/>
        </w:rPr>
        <w:t xml:space="preserve"> </w:t>
      </w:r>
    </w:p>
    <w:bookmarkEnd w:id="0"/>
    <w:bookmarkEnd w:id="1"/>
    <w:p w:rsidR="00564AEC" w:rsidRPr="006041C2" w:rsidRDefault="00564AEC">
      <w:pPr>
        <w:spacing w:after="0" w:line="276" w:lineRule="auto"/>
        <w:jc w:val="right"/>
        <w:rPr>
          <w:rFonts w:eastAsia="Calibri" w:cstheme="minorHAnsi"/>
          <w:iCs/>
          <w:sz w:val="20"/>
          <w:szCs w:val="20"/>
        </w:rPr>
      </w:pPr>
    </w:p>
    <w:p w:rsidR="006041C2" w:rsidRPr="006041C2" w:rsidRDefault="00A16622" w:rsidP="004A44B1">
      <w:pPr>
        <w:spacing w:line="240" w:lineRule="atLeast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</w:rPr>
        <w:t>P</w:t>
      </w:r>
      <w:r w:rsidRPr="00A16622">
        <w:rPr>
          <w:rFonts w:eastAsia="Times New Roman" w:cstheme="minorHAnsi"/>
          <w:b/>
          <w:color w:val="000000"/>
          <w:sz w:val="20"/>
          <w:szCs w:val="20"/>
        </w:rPr>
        <w:t>odmiot udostępniając</w:t>
      </w:r>
      <w:r>
        <w:rPr>
          <w:rFonts w:eastAsia="Times New Roman" w:cstheme="minorHAnsi"/>
          <w:b/>
          <w:color w:val="000000"/>
          <w:sz w:val="20"/>
          <w:szCs w:val="20"/>
        </w:rPr>
        <w:t>y</w:t>
      </w:r>
      <w:r w:rsidRPr="00A16622">
        <w:rPr>
          <w:rFonts w:eastAsia="Times New Roman" w:cstheme="minorHAnsi"/>
          <w:b/>
          <w:color w:val="000000"/>
          <w:sz w:val="20"/>
          <w:szCs w:val="20"/>
        </w:rPr>
        <w:t xml:space="preserve"> zasoby</w:t>
      </w:r>
    </w:p>
    <w:p w:rsidR="006041C2" w:rsidRPr="006041C2" w:rsidRDefault="006041C2" w:rsidP="00393545">
      <w:pPr>
        <w:spacing w:line="260" w:lineRule="atLeast"/>
        <w:rPr>
          <w:rFonts w:cstheme="minorHAnsi"/>
          <w:sz w:val="20"/>
          <w:szCs w:val="20"/>
        </w:rPr>
      </w:pPr>
      <w:r w:rsidRPr="006041C2">
        <w:rPr>
          <w:rFonts w:cstheme="minorHAnsi"/>
          <w:sz w:val="20"/>
          <w:szCs w:val="20"/>
        </w:rPr>
        <w:t xml:space="preserve">Nazwa: .................................................................................................................  </w:t>
      </w:r>
    </w:p>
    <w:p w:rsidR="006041C2" w:rsidRPr="006041C2" w:rsidRDefault="006041C2" w:rsidP="00393545">
      <w:pPr>
        <w:spacing w:line="260" w:lineRule="atLeast"/>
        <w:rPr>
          <w:rFonts w:cstheme="minorHAnsi"/>
          <w:sz w:val="20"/>
          <w:szCs w:val="20"/>
        </w:rPr>
      </w:pPr>
      <w:r w:rsidRPr="006041C2">
        <w:rPr>
          <w:rFonts w:cstheme="minorHAnsi"/>
          <w:sz w:val="20"/>
          <w:szCs w:val="20"/>
        </w:rPr>
        <w:t>Adres: ...................................................................................................................</w:t>
      </w:r>
    </w:p>
    <w:p w:rsidR="006041C2" w:rsidRPr="006041C2" w:rsidRDefault="006041C2" w:rsidP="00393545">
      <w:pPr>
        <w:spacing w:line="260" w:lineRule="atLeast"/>
        <w:rPr>
          <w:rFonts w:cstheme="minorHAnsi"/>
          <w:sz w:val="20"/>
          <w:szCs w:val="20"/>
        </w:rPr>
      </w:pPr>
      <w:r w:rsidRPr="006041C2">
        <w:rPr>
          <w:rFonts w:cstheme="minorHAnsi"/>
          <w:sz w:val="20"/>
          <w:szCs w:val="20"/>
        </w:rPr>
        <w:t>Reprezentowany przez: ……………………………………………………………………………………………………….</w:t>
      </w:r>
      <w:r w:rsidRPr="006041C2">
        <w:rPr>
          <w:rFonts w:cstheme="minorHAnsi"/>
          <w:sz w:val="20"/>
          <w:szCs w:val="20"/>
        </w:rPr>
        <w:br/>
        <w:t xml:space="preserve">                        </w:t>
      </w:r>
      <w:r w:rsidRPr="004A44B1">
        <w:rPr>
          <w:rFonts w:cstheme="minorHAnsi"/>
          <w:i/>
          <w:sz w:val="16"/>
          <w:szCs w:val="16"/>
        </w:rPr>
        <w:t>(imię, nazwisko, stanowisko/ podstawa do reprezentacji)</w:t>
      </w:r>
    </w:p>
    <w:p w:rsidR="00564AEC" w:rsidRPr="006041C2" w:rsidRDefault="00564AEC" w:rsidP="00393545">
      <w:pPr>
        <w:widowControl w:val="0"/>
        <w:spacing w:line="260" w:lineRule="atLeast"/>
        <w:rPr>
          <w:rFonts w:eastAsia="Times New Roman" w:cstheme="minorHAnsi"/>
          <w:color w:val="000000"/>
          <w:sz w:val="20"/>
          <w:szCs w:val="20"/>
        </w:rPr>
      </w:pPr>
    </w:p>
    <w:p w:rsidR="00564AEC" w:rsidRDefault="00922574" w:rsidP="00393545">
      <w:pPr>
        <w:widowControl w:val="0"/>
        <w:spacing w:after="0" w:line="260" w:lineRule="atLeast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 w:rsidRPr="00A16622">
        <w:rPr>
          <w:rFonts w:eastAsia="Times New Roman" w:cstheme="minorHAnsi"/>
          <w:b/>
          <w:color w:val="000000"/>
          <w:sz w:val="20"/>
          <w:szCs w:val="20"/>
        </w:rPr>
        <w:t>Oświadczenie podmiotu udostępniającego zasoby</w:t>
      </w:r>
    </w:p>
    <w:p w:rsidR="005D0D33" w:rsidRPr="00A16622" w:rsidRDefault="005D0D33" w:rsidP="00393545">
      <w:pPr>
        <w:widowControl w:val="0"/>
        <w:spacing w:after="0" w:line="260" w:lineRule="atLeast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>
        <w:rPr>
          <w:rFonts w:eastAsia="Times New Roman" w:cstheme="minorHAnsi"/>
          <w:b/>
          <w:color w:val="000000"/>
          <w:sz w:val="20"/>
          <w:szCs w:val="20"/>
        </w:rPr>
        <w:t>o niepodleganiu wykluczeniu oraz spełnianiu warunków udziału w post</w:t>
      </w:r>
      <w:r w:rsidR="0015239A">
        <w:rPr>
          <w:rFonts w:eastAsia="Times New Roman" w:cstheme="minorHAnsi"/>
          <w:b/>
          <w:color w:val="000000"/>
          <w:sz w:val="20"/>
          <w:szCs w:val="20"/>
        </w:rPr>
        <w:t>ę</w:t>
      </w:r>
      <w:r>
        <w:rPr>
          <w:rFonts w:eastAsia="Times New Roman" w:cstheme="minorHAnsi"/>
          <w:b/>
          <w:color w:val="000000"/>
          <w:sz w:val="20"/>
          <w:szCs w:val="20"/>
        </w:rPr>
        <w:t>powaniu</w:t>
      </w:r>
    </w:p>
    <w:p w:rsidR="00C8455F" w:rsidRPr="006041C2" w:rsidRDefault="00922574" w:rsidP="00393545">
      <w:pPr>
        <w:widowControl w:val="0"/>
        <w:spacing w:after="0" w:line="260" w:lineRule="atLeast"/>
        <w:jc w:val="center"/>
        <w:rPr>
          <w:rFonts w:eastAsia="Times New Roman" w:cstheme="minorHAnsi"/>
          <w:color w:val="000000"/>
          <w:sz w:val="20"/>
          <w:szCs w:val="20"/>
        </w:rPr>
      </w:pPr>
      <w:r w:rsidRPr="006041C2">
        <w:rPr>
          <w:rFonts w:eastAsia="Times New Roman" w:cstheme="minorHAnsi"/>
          <w:color w:val="000000"/>
          <w:sz w:val="20"/>
          <w:szCs w:val="20"/>
        </w:rPr>
        <w:t xml:space="preserve">składane na podstawie art. 125 ust. 1 ustawy z dnia 11 września 2019r. </w:t>
      </w:r>
    </w:p>
    <w:p w:rsidR="00564AEC" w:rsidRPr="006041C2" w:rsidRDefault="00922574" w:rsidP="00393545">
      <w:pPr>
        <w:widowControl w:val="0"/>
        <w:spacing w:after="0" w:line="260" w:lineRule="atLeast"/>
        <w:jc w:val="center"/>
        <w:rPr>
          <w:rFonts w:eastAsia="Times New Roman" w:cstheme="minorHAnsi"/>
          <w:color w:val="000000"/>
          <w:sz w:val="20"/>
          <w:szCs w:val="20"/>
        </w:rPr>
      </w:pPr>
      <w:r w:rsidRPr="006041C2">
        <w:rPr>
          <w:rFonts w:eastAsia="Times New Roman" w:cstheme="minorHAnsi"/>
          <w:color w:val="000000"/>
          <w:sz w:val="20"/>
          <w:szCs w:val="20"/>
        </w:rPr>
        <w:t xml:space="preserve">Prawo zamówień publicznych </w:t>
      </w:r>
      <w:r w:rsidR="005D0D33">
        <w:rPr>
          <w:rFonts w:eastAsia="Times New Roman" w:cstheme="minorHAnsi"/>
          <w:color w:val="000000"/>
          <w:sz w:val="20"/>
          <w:szCs w:val="20"/>
        </w:rPr>
        <w:t xml:space="preserve">(dalej: ustawa </w:t>
      </w:r>
      <w:proofErr w:type="spellStart"/>
      <w:r w:rsidR="005D0D33">
        <w:rPr>
          <w:rFonts w:eastAsia="Times New Roman" w:cstheme="minorHAnsi"/>
          <w:color w:val="000000"/>
          <w:sz w:val="20"/>
          <w:szCs w:val="20"/>
        </w:rPr>
        <w:t>Pzp</w:t>
      </w:r>
      <w:proofErr w:type="spellEnd"/>
      <w:r w:rsidR="005D0D33">
        <w:rPr>
          <w:rFonts w:eastAsia="Times New Roman" w:cstheme="minorHAnsi"/>
          <w:color w:val="000000"/>
          <w:sz w:val="20"/>
          <w:szCs w:val="20"/>
        </w:rPr>
        <w:t>)</w:t>
      </w:r>
    </w:p>
    <w:p w:rsidR="00C8455F" w:rsidRPr="006041C2" w:rsidRDefault="00C8455F" w:rsidP="00393545">
      <w:pPr>
        <w:widowControl w:val="0"/>
        <w:spacing w:after="0" w:line="260" w:lineRule="atLeast"/>
        <w:jc w:val="center"/>
        <w:rPr>
          <w:rFonts w:eastAsia="Times New Roman" w:cstheme="minorHAnsi"/>
          <w:color w:val="000000"/>
          <w:sz w:val="20"/>
          <w:szCs w:val="20"/>
        </w:rPr>
      </w:pPr>
      <w:bookmarkStart w:id="2" w:name="_GoBack"/>
    </w:p>
    <w:bookmarkEnd w:id="2"/>
    <w:p w:rsidR="00922E64" w:rsidRDefault="00922574" w:rsidP="00922E64">
      <w:pPr>
        <w:spacing w:before="120" w:after="120" w:line="240" w:lineRule="atLeast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041C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r w:rsidR="00DB4E20" w:rsidRPr="006041C2">
        <w:rPr>
          <w:rFonts w:eastAsia="Calibri" w:cstheme="minorHAnsi"/>
          <w:color w:val="000000"/>
          <w:sz w:val="20"/>
          <w:szCs w:val="20"/>
        </w:rPr>
        <w:t>prowadzonego przez Gminę Chybie</w:t>
      </w:r>
      <w:r w:rsidR="00DB4E20" w:rsidRPr="006041C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041C2">
        <w:rPr>
          <w:rFonts w:eastAsia="Times New Roman" w:cstheme="minorHAnsi"/>
          <w:color w:val="000000"/>
          <w:sz w:val="20"/>
          <w:szCs w:val="20"/>
          <w:lang w:eastAsia="pl-PL"/>
        </w:rPr>
        <w:t>na zadanie pn.</w:t>
      </w:r>
      <w:r w:rsidR="00A14C99">
        <w:rPr>
          <w:rFonts w:eastAsia="Times New Roman" w:cstheme="minorHAnsi"/>
          <w:color w:val="000000"/>
          <w:sz w:val="20"/>
          <w:szCs w:val="20"/>
          <w:lang w:eastAsia="pl-PL"/>
        </w:rPr>
        <w:br/>
      </w:r>
      <w:bookmarkStart w:id="3" w:name="_Hlk210298469"/>
      <w:r w:rsidR="00922E64">
        <w:rPr>
          <w:rFonts w:eastAsia="Calibri" w:cstheme="minorHAnsi"/>
          <w:b/>
          <w:bCs/>
          <w:sz w:val="20"/>
          <w:szCs w:val="20"/>
        </w:rPr>
        <w:t xml:space="preserve">„Zakup </w:t>
      </w:r>
      <w:r w:rsidR="00905F41">
        <w:rPr>
          <w:rFonts w:eastAsia="Calibri" w:cstheme="minorHAnsi"/>
          <w:b/>
          <w:bCs/>
          <w:sz w:val="20"/>
          <w:szCs w:val="20"/>
        </w:rPr>
        <w:t xml:space="preserve">nowej </w:t>
      </w:r>
      <w:r w:rsidR="00922E64">
        <w:rPr>
          <w:rFonts w:eastAsia="Calibri" w:cstheme="minorHAnsi"/>
          <w:b/>
          <w:bCs/>
          <w:sz w:val="20"/>
          <w:szCs w:val="20"/>
        </w:rPr>
        <w:t>koparki kołowej obrotowej”</w:t>
      </w:r>
      <w:r w:rsidR="00922E64">
        <w:rPr>
          <w:rFonts w:cstheme="minorHAnsi"/>
          <w:b/>
          <w:sz w:val="20"/>
          <w:szCs w:val="20"/>
        </w:rPr>
        <w:t xml:space="preserve"> </w:t>
      </w:r>
      <w:bookmarkEnd w:id="3"/>
    </w:p>
    <w:p w:rsidR="00EA399A" w:rsidRPr="004A44B1" w:rsidRDefault="006041C2" w:rsidP="00393545">
      <w:pPr>
        <w:spacing w:after="120" w:line="260" w:lineRule="atLeast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4A44B1">
        <w:rPr>
          <w:rFonts w:eastAsia="Calibri" w:cstheme="minorHAnsi"/>
          <w:b/>
          <w:color w:val="000000"/>
          <w:sz w:val="20"/>
          <w:szCs w:val="20"/>
        </w:rPr>
        <w:t>O</w:t>
      </w:r>
      <w:r w:rsidR="00922574" w:rsidRPr="004A44B1">
        <w:rPr>
          <w:rFonts w:eastAsia="Calibri" w:cstheme="minorHAnsi"/>
          <w:b/>
          <w:color w:val="000000"/>
          <w:sz w:val="20"/>
          <w:szCs w:val="20"/>
        </w:rPr>
        <w:t>świadczam, co następuje:</w:t>
      </w:r>
    </w:p>
    <w:p w:rsidR="009E2CF0" w:rsidRPr="006041C2" w:rsidRDefault="009E2CF0" w:rsidP="00393545">
      <w:pPr>
        <w:pStyle w:val="Akapitzlist1"/>
        <w:widowControl w:val="0"/>
        <w:numPr>
          <w:ilvl w:val="0"/>
          <w:numId w:val="11"/>
        </w:numPr>
        <w:spacing w:after="120" w:line="260" w:lineRule="atLeast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41C2">
        <w:rPr>
          <w:rFonts w:asciiTheme="minorHAnsi" w:hAnsiTheme="minorHAnsi" w:cstheme="minorHAnsi"/>
          <w:color w:val="000000"/>
          <w:sz w:val="20"/>
          <w:szCs w:val="20"/>
        </w:rPr>
        <w:t>nie podlega</w:t>
      </w:r>
      <w:r w:rsidR="005D0D33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Pr="006041C2">
        <w:rPr>
          <w:rFonts w:asciiTheme="minorHAnsi" w:hAnsiTheme="minorHAnsi" w:cstheme="minorHAnsi"/>
          <w:color w:val="000000"/>
          <w:sz w:val="20"/>
          <w:szCs w:val="20"/>
        </w:rPr>
        <w:t xml:space="preserve"> wykluczeniu </w:t>
      </w:r>
      <w:r w:rsidR="005D0D33">
        <w:rPr>
          <w:rFonts w:asciiTheme="minorHAnsi" w:hAnsiTheme="minorHAnsi" w:cstheme="minorHAnsi"/>
          <w:color w:val="000000"/>
          <w:sz w:val="20"/>
          <w:szCs w:val="20"/>
        </w:rPr>
        <w:t xml:space="preserve">z </w:t>
      </w:r>
      <w:r w:rsidRPr="006041C2">
        <w:rPr>
          <w:rFonts w:asciiTheme="minorHAnsi" w:hAnsiTheme="minorHAnsi" w:cstheme="minorHAnsi"/>
          <w:color w:val="000000"/>
          <w:sz w:val="20"/>
          <w:szCs w:val="20"/>
        </w:rPr>
        <w:t xml:space="preserve">postępowania na podstawie art.108 ust.1 ustawy </w:t>
      </w:r>
      <w:proofErr w:type="spellStart"/>
      <w:r w:rsidRPr="006041C2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5D0D33">
        <w:rPr>
          <w:rFonts w:asciiTheme="minorHAnsi" w:hAnsiTheme="minorHAnsi" w:cstheme="minorHAnsi"/>
          <w:color w:val="000000"/>
          <w:sz w:val="20"/>
          <w:szCs w:val="20"/>
        </w:rPr>
        <w:t>zp</w:t>
      </w:r>
      <w:proofErr w:type="spellEnd"/>
      <w:r w:rsidR="00A14C99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:rsidR="009E2CF0" w:rsidRPr="006041C2" w:rsidRDefault="00F109D2" w:rsidP="00FD5DF5">
      <w:pPr>
        <w:pStyle w:val="Akapitzlist1"/>
        <w:widowControl w:val="0"/>
        <w:numPr>
          <w:ilvl w:val="0"/>
          <w:numId w:val="11"/>
        </w:numPr>
        <w:spacing w:after="120" w:line="260" w:lineRule="atLeast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nie podlegam </w:t>
      </w:r>
      <w:r w:rsidR="005D0D33">
        <w:rPr>
          <w:rFonts w:asciiTheme="minorHAnsi" w:hAnsiTheme="minorHAnsi" w:cstheme="minorHAnsi"/>
          <w:sz w:val="20"/>
          <w:szCs w:val="20"/>
        </w:rPr>
        <w:t>wy</w:t>
      </w:r>
      <w:r w:rsidR="009E2CF0" w:rsidRPr="006041C2">
        <w:rPr>
          <w:rFonts w:asciiTheme="minorHAnsi" w:hAnsiTheme="minorHAnsi" w:cstheme="minorHAnsi"/>
          <w:sz w:val="20"/>
          <w:szCs w:val="20"/>
        </w:rPr>
        <w:t>kluczeni</w:t>
      </w:r>
      <w:r>
        <w:rPr>
          <w:rFonts w:asciiTheme="minorHAnsi" w:hAnsiTheme="minorHAnsi" w:cstheme="minorHAnsi"/>
          <w:sz w:val="20"/>
          <w:szCs w:val="20"/>
        </w:rPr>
        <w:t>u</w:t>
      </w:r>
      <w:r w:rsidR="009E2CF0" w:rsidRPr="006041C2">
        <w:rPr>
          <w:rFonts w:asciiTheme="minorHAnsi" w:hAnsiTheme="minorHAnsi" w:cstheme="minorHAnsi"/>
          <w:sz w:val="20"/>
          <w:szCs w:val="20"/>
        </w:rPr>
        <w:t xml:space="preserve"> </w:t>
      </w:r>
      <w:r w:rsidR="005D0D33">
        <w:rPr>
          <w:rFonts w:asciiTheme="minorHAnsi" w:hAnsiTheme="minorHAnsi" w:cstheme="minorHAnsi"/>
          <w:sz w:val="20"/>
          <w:szCs w:val="20"/>
        </w:rPr>
        <w:t>na</w:t>
      </w:r>
      <w:r w:rsidR="009E2CF0" w:rsidRPr="006041C2">
        <w:rPr>
          <w:rFonts w:asciiTheme="minorHAnsi" w:hAnsiTheme="minorHAnsi" w:cstheme="minorHAnsi"/>
          <w:sz w:val="20"/>
          <w:szCs w:val="20"/>
        </w:rPr>
        <w:t xml:space="preserve"> podstawie art. 7 ust. 1 pkt 1-3 </w:t>
      </w:r>
      <w:r w:rsidR="006D1CC7">
        <w:rPr>
          <w:rFonts w:asciiTheme="minorHAnsi" w:hAnsiTheme="minorHAnsi" w:cstheme="minorHAnsi"/>
          <w:sz w:val="20"/>
          <w:szCs w:val="20"/>
        </w:rPr>
        <w:t>U</w:t>
      </w:r>
      <w:r w:rsidR="009E2CF0" w:rsidRPr="006041C2">
        <w:rPr>
          <w:rFonts w:asciiTheme="minorHAnsi" w:hAnsiTheme="minorHAnsi" w:cstheme="minorHAnsi"/>
          <w:sz w:val="20"/>
          <w:szCs w:val="20"/>
        </w:rPr>
        <w:t>stawy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E2CF0" w:rsidRPr="006041C2">
        <w:rPr>
          <w:rFonts w:asciiTheme="minorHAnsi" w:hAnsiTheme="minorHAnsi" w:cstheme="minorHAnsi"/>
          <w:sz w:val="20"/>
          <w:szCs w:val="20"/>
        </w:rPr>
        <w:t xml:space="preserve">z dnia 13 kwietnia 2022r. </w:t>
      </w:r>
      <w:r>
        <w:rPr>
          <w:rFonts w:asciiTheme="minorHAnsi" w:hAnsiTheme="minorHAnsi" w:cstheme="minorHAnsi"/>
          <w:sz w:val="20"/>
          <w:szCs w:val="20"/>
        </w:rPr>
        <w:br/>
      </w:r>
      <w:r w:rsidR="009E2CF0" w:rsidRPr="006041C2">
        <w:rPr>
          <w:rFonts w:asciiTheme="minorHAnsi" w:hAnsiTheme="minorHAnsi" w:cstheme="minorHAnsi"/>
          <w:sz w:val="20"/>
          <w:szCs w:val="20"/>
        </w:rPr>
        <w:t xml:space="preserve">o szczególnych rozwiązaniach </w:t>
      </w:r>
      <w:r w:rsidR="0015239A">
        <w:rPr>
          <w:rFonts w:asciiTheme="minorHAnsi" w:hAnsiTheme="minorHAnsi" w:cstheme="minorHAnsi"/>
          <w:sz w:val="20"/>
          <w:szCs w:val="20"/>
        </w:rPr>
        <w:t xml:space="preserve">w </w:t>
      </w:r>
      <w:r w:rsidR="009E2CF0" w:rsidRPr="006041C2">
        <w:rPr>
          <w:rFonts w:asciiTheme="minorHAnsi" w:hAnsiTheme="minorHAnsi" w:cstheme="minorHAnsi"/>
          <w:sz w:val="20"/>
          <w:szCs w:val="20"/>
        </w:rPr>
        <w:t>zakresie przeciwdziałania wspieraniu agresji na Ukrainę oraz służących ochronie bezpieczeństwa narodowego</w:t>
      </w:r>
      <w:r w:rsidR="00A14C99">
        <w:rPr>
          <w:rFonts w:asciiTheme="minorHAnsi" w:hAnsiTheme="minorHAnsi" w:cstheme="minorHAnsi"/>
          <w:sz w:val="20"/>
          <w:szCs w:val="20"/>
        </w:rPr>
        <w:t>,</w:t>
      </w:r>
    </w:p>
    <w:p w:rsidR="009E2CF0" w:rsidRPr="004A44B1" w:rsidRDefault="00101A67" w:rsidP="00F109D2">
      <w:pPr>
        <w:pStyle w:val="Akapitzlist1"/>
        <w:widowControl w:val="0"/>
        <w:numPr>
          <w:ilvl w:val="0"/>
          <w:numId w:val="11"/>
        </w:numPr>
        <w:spacing w:after="120" w:line="260" w:lineRule="atLeast"/>
        <w:ind w:left="284" w:hanging="284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spełniam</w:t>
      </w:r>
      <w:r w:rsidR="00A73257">
        <w:rPr>
          <w:rFonts w:asciiTheme="minorHAnsi" w:hAnsiTheme="minorHAnsi" w:cstheme="minorHAnsi"/>
          <w:color w:val="000000"/>
          <w:sz w:val="20"/>
          <w:szCs w:val="20"/>
        </w:rPr>
        <w:t xml:space="preserve"> warunki udziału w postępowaniu o udzielenie zamówienia określone w SWZ</w:t>
      </w:r>
      <w:r w:rsidR="00F109D2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A73257">
        <w:rPr>
          <w:rFonts w:asciiTheme="minorHAnsi" w:hAnsiTheme="minorHAnsi" w:cstheme="minorHAnsi"/>
          <w:color w:val="000000"/>
          <w:sz w:val="20"/>
          <w:szCs w:val="20"/>
        </w:rPr>
        <w:t xml:space="preserve"> w zakresie których udostępniam swoje zasoby Wykonawcy w celu wykazania spełniania warunków udziału </w:t>
      </w:r>
      <w:r w:rsidR="00F109D2">
        <w:rPr>
          <w:rFonts w:asciiTheme="minorHAnsi" w:hAnsiTheme="minorHAnsi" w:cstheme="minorHAnsi"/>
          <w:color w:val="000000"/>
          <w:sz w:val="20"/>
          <w:szCs w:val="20"/>
        </w:rPr>
        <w:br/>
      </w:r>
      <w:r w:rsidR="00A73257">
        <w:rPr>
          <w:rFonts w:asciiTheme="minorHAnsi" w:hAnsiTheme="minorHAnsi" w:cstheme="minorHAnsi"/>
          <w:color w:val="000000"/>
          <w:sz w:val="20"/>
          <w:szCs w:val="20"/>
        </w:rPr>
        <w:t>w post</w:t>
      </w:r>
      <w:r w:rsidR="00F109D2">
        <w:rPr>
          <w:rFonts w:asciiTheme="minorHAnsi" w:hAnsiTheme="minorHAnsi" w:cstheme="minorHAnsi"/>
          <w:color w:val="000000"/>
          <w:sz w:val="20"/>
          <w:szCs w:val="20"/>
        </w:rPr>
        <w:t>ę</w:t>
      </w:r>
      <w:r w:rsidR="00A73257">
        <w:rPr>
          <w:rFonts w:asciiTheme="minorHAnsi" w:hAnsiTheme="minorHAnsi" w:cstheme="minorHAnsi"/>
          <w:color w:val="000000"/>
          <w:sz w:val="20"/>
          <w:szCs w:val="20"/>
        </w:rPr>
        <w:t>powaniu</w:t>
      </w:r>
      <w:r w:rsidR="00A14C99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:rsidR="009E2CF0" w:rsidRPr="006041C2" w:rsidRDefault="00A14C99" w:rsidP="00393545">
      <w:pPr>
        <w:pStyle w:val="Akapitzlist1"/>
        <w:widowControl w:val="0"/>
        <w:numPr>
          <w:ilvl w:val="0"/>
          <w:numId w:val="11"/>
        </w:numPr>
        <w:spacing w:after="120" w:line="260" w:lineRule="atLeast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9E2CF0" w:rsidRPr="006041C2">
        <w:rPr>
          <w:rFonts w:asciiTheme="minorHAnsi" w:hAnsiTheme="minorHAnsi" w:cstheme="minorHAnsi"/>
          <w:color w:val="000000"/>
          <w:sz w:val="20"/>
          <w:szCs w:val="20"/>
        </w:rPr>
        <w:t>świadczam, że wszystkie informacje podane w powyższych oświadczeniach są aktualne i zgodne</w:t>
      </w:r>
      <w:r w:rsidR="006041C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041C2">
        <w:rPr>
          <w:rFonts w:asciiTheme="minorHAnsi" w:hAnsiTheme="minorHAnsi" w:cstheme="minorHAnsi"/>
          <w:color w:val="000000"/>
          <w:sz w:val="20"/>
          <w:szCs w:val="20"/>
        </w:rPr>
        <w:br/>
      </w:r>
      <w:r w:rsidR="009E2CF0" w:rsidRPr="006041C2">
        <w:rPr>
          <w:rFonts w:asciiTheme="minorHAnsi" w:hAnsiTheme="minorHAnsi" w:cstheme="minorHAnsi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C8455F" w:rsidRDefault="00C8455F" w:rsidP="00393545">
      <w:pPr>
        <w:widowControl w:val="0"/>
        <w:spacing w:after="0" w:line="260" w:lineRule="atLeast"/>
        <w:rPr>
          <w:rFonts w:eastAsia="Times New Roman" w:cstheme="minorHAnsi"/>
          <w:color w:val="000000"/>
          <w:sz w:val="20"/>
          <w:szCs w:val="20"/>
        </w:rPr>
      </w:pPr>
    </w:p>
    <w:p w:rsidR="002D0FE8" w:rsidRDefault="002D0FE8" w:rsidP="00393545">
      <w:pPr>
        <w:widowControl w:val="0"/>
        <w:spacing w:after="0" w:line="260" w:lineRule="atLeast"/>
        <w:rPr>
          <w:rFonts w:eastAsia="Times New Roman" w:cstheme="minorHAnsi"/>
          <w:color w:val="000000"/>
          <w:sz w:val="20"/>
          <w:szCs w:val="20"/>
        </w:rPr>
      </w:pPr>
    </w:p>
    <w:p w:rsidR="002D0FE8" w:rsidRPr="006041C2" w:rsidRDefault="002D0FE8" w:rsidP="00393545">
      <w:pPr>
        <w:widowControl w:val="0"/>
        <w:spacing w:after="0" w:line="260" w:lineRule="atLeast"/>
        <w:rPr>
          <w:rFonts w:eastAsia="Times New Roman" w:cstheme="minorHAnsi"/>
          <w:color w:val="000000"/>
          <w:sz w:val="20"/>
          <w:szCs w:val="20"/>
        </w:rPr>
      </w:pPr>
    </w:p>
    <w:p w:rsidR="00564AEC" w:rsidRPr="006041C2" w:rsidRDefault="008B6675" w:rsidP="00393545">
      <w:pPr>
        <w:widowControl w:val="0"/>
        <w:spacing w:after="0" w:line="260" w:lineRule="atLeast"/>
        <w:rPr>
          <w:rFonts w:eastAsia="Times New Roman"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ab/>
      </w:r>
      <w:r>
        <w:rPr>
          <w:rFonts w:eastAsia="Times New Roman" w:cstheme="minorHAnsi"/>
          <w:color w:val="000000"/>
          <w:sz w:val="20"/>
          <w:szCs w:val="20"/>
        </w:rPr>
        <w:tab/>
      </w:r>
      <w:r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EA6079" w:rsidRPr="006041C2">
        <w:rPr>
          <w:rFonts w:eastAsia="Times New Roman" w:cstheme="minorHAnsi"/>
          <w:color w:val="000000"/>
          <w:sz w:val="20"/>
          <w:szCs w:val="20"/>
        </w:rPr>
        <w:tab/>
      </w:r>
      <w:r w:rsidR="00922574" w:rsidRPr="006041C2">
        <w:rPr>
          <w:rFonts w:eastAsia="Times New Roman" w:cstheme="minorHAnsi"/>
          <w:color w:val="000000"/>
          <w:sz w:val="20"/>
          <w:szCs w:val="20"/>
        </w:rPr>
        <w:t>…………………………</w:t>
      </w:r>
      <w:r w:rsidR="00161771" w:rsidRPr="006041C2">
        <w:rPr>
          <w:rFonts w:eastAsia="Times New Roman" w:cstheme="minorHAnsi"/>
          <w:color w:val="000000"/>
          <w:sz w:val="20"/>
          <w:szCs w:val="20"/>
        </w:rPr>
        <w:t>..</w:t>
      </w:r>
      <w:r w:rsidR="00922574" w:rsidRPr="006041C2">
        <w:rPr>
          <w:rFonts w:eastAsia="Times New Roman" w:cstheme="minorHAnsi"/>
          <w:color w:val="000000"/>
          <w:sz w:val="20"/>
          <w:szCs w:val="20"/>
        </w:rPr>
        <w:t>………………</w:t>
      </w:r>
    </w:p>
    <w:p w:rsidR="00564AEC" w:rsidRPr="00F70F5D" w:rsidRDefault="00922574" w:rsidP="00393545">
      <w:pPr>
        <w:widowControl w:val="0"/>
        <w:spacing w:after="0" w:line="260" w:lineRule="atLeast"/>
        <w:ind w:left="5664" w:firstLine="708"/>
        <w:rPr>
          <w:rFonts w:eastAsia="Times New Roman" w:cstheme="minorHAnsi"/>
          <w:i/>
          <w:color w:val="000000"/>
          <w:sz w:val="16"/>
          <w:szCs w:val="16"/>
        </w:rPr>
      </w:pPr>
      <w:r w:rsidRPr="00F70F5D">
        <w:rPr>
          <w:rFonts w:eastAsia="Times New Roman" w:cstheme="minorHAnsi"/>
          <w:i/>
          <w:color w:val="000000"/>
          <w:sz w:val="16"/>
          <w:szCs w:val="16"/>
        </w:rPr>
        <w:t>(podpis)</w:t>
      </w:r>
    </w:p>
    <w:p w:rsidR="00564AEC" w:rsidRPr="006041C2" w:rsidRDefault="00564AEC" w:rsidP="00393545">
      <w:pPr>
        <w:widowControl w:val="0"/>
        <w:spacing w:after="0" w:line="260" w:lineRule="atLeast"/>
        <w:ind w:left="5664" w:firstLine="708"/>
        <w:rPr>
          <w:rFonts w:eastAsia="Times New Roman" w:cstheme="minorHAnsi"/>
          <w:color w:val="000000"/>
          <w:sz w:val="20"/>
          <w:szCs w:val="20"/>
        </w:rPr>
      </w:pPr>
    </w:p>
    <w:p w:rsidR="00393545" w:rsidRDefault="00393545" w:rsidP="00393545">
      <w:pPr>
        <w:spacing w:after="0" w:line="260" w:lineRule="atLeast"/>
        <w:jc w:val="both"/>
        <w:rPr>
          <w:rFonts w:cstheme="minorHAnsi"/>
          <w:b/>
          <w:bCs/>
          <w:sz w:val="20"/>
          <w:szCs w:val="20"/>
          <w:lang w:bidi="pl-PL"/>
        </w:rPr>
      </w:pPr>
    </w:p>
    <w:p w:rsidR="00812C23" w:rsidRDefault="00812C23" w:rsidP="00393545">
      <w:pPr>
        <w:spacing w:after="0" w:line="260" w:lineRule="atLeast"/>
        <w:jc w:val="both"/>
        <w:rPr>
          <w:rFonts w:cstheme="minorHAnsi"/>
          <w:b/>
          <w:bCs/>
          <w:sz w:val="20"/>
          <w:szCs w:val="20"/>
          <w:lang w:bidi="pl-PL"/>
        </w:rPr>
      </w:pPr>
    </w:p>
    <w:p w:rsidR="00564AEC" w:rsidRPr="00033115" w:rsidRDefault="00F940C2" w:rsidP="00393545">
      <w:pPr>
        <w:spacing w:after="0" w:line="260" w:lineRule="atLeast"/>
        <w:jc w:val="both"/>
        <w:rPr>
          <w:rFonts w:cstheme="minorHAnsi"/>
          <w:b/>
          <w:sz w:val="20"/>
          <w:szCs w:val="20"/>
        </w:rPr>
      </w:pPr>
      <w:r w:rsidRPr="00EF4863">
        <w:rPr>
          <w:rFonts w:cstheme="minorHAnsi"/>
          <w:b/>
          <w:bCs/>
          <w:sz w:val="20"/>
          <w:szCs w:val="20"/>
          <w:lang w:bidi="pl-PL"/>
        </w:rPr>
        <w:t>Uwaga:</w:t>
      </w:r>
      <w:r w:rsidR="006041C2" w:rsidRPr="006041C2">
        <w:rPr>
          <w:rFonts w:cstheme="minorHAnsi"/>
          <w:bCs/>
          <w:sz w:val="20"/>
          <w:szCs w:val="20"/>
          <w:lang w:bidi="pl-PL"/>
        </w:rPr>
        <w:br/>
      </w:r>
      <w:r w:rsidR="00922574" w:rsidRPr="00FD5DF5">
        <w:rPr>
          <w:rFonts w:cstheme="minorHAnsi"/>
          <w:bCs/>
          <w:sz w:val="20"/>
          <w:szCs w:val="20"/>
          <w:lang w:bidi="pl-PL"/>
        </w:rPr>
        <w:t>Oświadczenie musi zostać podpisan</w:t>
      </w:r>
      <w:r w:rsidR="0060021F" w:rsidRPr="00FD5DF5">
        <w:rPr>
          <w:rFonts w:cstheme="minorHAnsi"/>
          <w:bCs/>
          <w:sz w:val="20"/>
          <w:szCs w:val="20"/>
          <w:lang w:bidi="pl-PL"/>
        </w:rPr>
        <w:t>e</w:t>
      </w:r>
      <w:r w:rsidR="00922574" w:rsidRPr="00FD5DF5">
        <w:rPr>
          <w:rFonts w:cstheme="minorHAnsi"/>
          <w:bCs/>
          <w:sz w:val="20"/>
          <w:szCs w:val="20"/>
          <w:lang w:bidi="pl-PL"/>
        </w:rPr>
        <w:t xml:space="preserve"> przez osobę</w:t>
      </w:r>
      <w:r w:rsidR="006041C2" w:rsidRPr="00FD5DF5">
        <w:rPr>
          <w:rFonts w:cstheme="minorHAnsi"/>
          <w:bCs/>
          <w:sz w:val="20"/>
          <w:szCs w:val="20"/>
          <w:lang w:bidi="pl-PL"/>
        </w:rPr>
        <w:t>/</w:t>
      </w:r>
      <w:r w:rsidR="00922574" w:rsidRPr="00FD5DF5">
        <w:rPr>
          <w:rFonts w:cstheme="minorHAnsi"/>
          <w:bCs/>
          <w:sz w:val="20"/>
          <w:szCs w:val="20"/>
          <w:lang w:bidi="pl-PL"/>
        </w:rPr>
        <w:t xml:space="preserve">y uprawnione do reprezentowania </w:t>
      </w:r>
      <w:r w:rsidR="00A16622" w:rsidRPr="00FD5DF5">
        <w:rPr>
          <w:rFonts w:cstheme="minorHAnsi"/>
          <w:bCs/>
          <w:sz w:val="20"/>
          <w:szCs w:val="20"/>
          <w:lang w:bidi="pl-PL"/>
        </w:rPr>
        <w:t xml:space="preserve">Podmiotu </w:t>
      </w:r>
      <w:r w:rsidR="00922574" w:rsidRPr="00FD5DF5">
        <w:rPr>
          <w:rFonts w:cstheme="minorHAnsi"/>
          <w:bCs/>
          <w:sz w:val="20"/>
          <w:szCs w:val="20"/>
          <w:lang w:bidi="pl-PL"/>
        </w:rPr>
        <w:t xml:space="preserve">zgodnie z zapisami w dokumencie stwierdzającym status prawny </w:t>
      </w:r>
      <w:r w:rsidR="00A16622" w:rsidRPr="00FD5DF5">
        <w:rPr>
          <w:rFonts w:cstheme="minorHAnsi"/>
          <w:bCs/>
          <w:sz w:val="20"/>
          <w:szCs w:val="20"/>
          <w:lang w:bidi="pl-PL"/>
        </w:rPr>
        <w:t>Podmiotu</w:t>
      </w:r>
      <w:r w:rsidR="00922574" w:rsidRPr="00FD5DF5">
        <w:rPr>
          <w:rFonts w:cstheme="minorHAnsi"/>
          <w:bCs/>
          <w:sz w:val="20"/>
          <w:szCs w:val="20"/>
          <w:lang w:bidi="pl-PL"/>
        </w:rPr>
        <w:t>/ów (odpis z właściwego rejestru lub</w:t>
      </w:r>
      <w:r w:rsidR="00C8455F" w:rsidRPr="00FD5DF5">
        <w:rPr>
          <w:rFonts w:cstheme="minorHAnsi"/>
          <w:bCs/>
          <w:sz w:val="20"/>
          <w:szCs w:val="20"/>
          <w:lang w:bidi="pl-PL"/>
        </w:rPr>
        <w:t xml:space="preserve"> </w:t>
      </w:r>
      <w:r w:rsidR="00922574" w:rsidRPr="00FD5DF5">
        <w:rPr>
          <w:rFonts w:cstheme="minorHAnsi"/>
          <w:bCs/>
          <w:sz w:val="20"/>
          <w:szCs w:val="20"/>
          <w:lang w:bidi="pl-PL"/>
        </w:rPr>
        <w:t>z Centralnej ewidencji i informacji o działalności gospodarczej</w:t>
      </w:r>
      <w:r w:rsidR="0060021F" w:rsidRPr="00FD5DF5">
        <w:rPr>
          <w:rFonts w:cstheme="minorHAnsi"/>
          <w:bCs/>
          <w:sz w:val="20"/>
          <w:szCs w:val="20"/>
          <w:lang w:bidi="pl-PL"/>
        </w:rPr>
        <w:t>)</w:t>
      </w:r>
      <w:r w:rsidR="00922574" w:rsidRPr="00FD5DF5">
        <w:rPr>
          <w:rFonts w:cstheme="minorHAnsi"/>
          <w:bCs/>
          <w:sz w:val="20"/>
          <w:szCs w:val="20"/>
          <w:lang w:bidi="pl-PL"/>
        </w:rPr>
        <w:t xml:space="preserve"> lub/i pełnomocnictwem</w:t>
      </w:r>
      <w:r w:rsidR="0060021F" w:rsidRPr="00FD5DF5">
        <w:rPr>
          <w:rFonts w:cstheme="minorHAnsi"/>
          <w:bCs/>
          <w:sz w:val="20"/>
          <w:szCs w:val="20"/>
          <w:lang w:bidi="pl-PL"/>
        </w:rPr>
        <w:t>/</w:t>
      </w:r>
      <w:proofErr w:type="spellStart"/>
      <w:r w:rsidR="00922574" w:rsidRPr="00FD5DF5">
        <w:rPr>
          <w:rFonts w:cstheme="minorHAnsi"/>
          <w:bCs/>
          <w:sz w:val="20"/>
          <w:szCs w:val="20"/>
          <w:lang w:bidi="pl-PL"/>
        </w:rPr>
        <w:t>ami</w:t>
      </w:r>
      <w:proofErr w:type="spellEnd"/>
      <w:r w:rsidR="00922574" w:rsidRPr="00FD5DF5">
        <w:rPr>
          <w:rFonts w:cstheme="minorHAnsi"/>
          <w:bCs/>
          <w:sz w:val="20"/>
          <w:szCs w:val="20"/>
          <w:lang w:bidi="pl-PL"/>
        </w:rPr>
        <w:t xml:space="preserve"> wchodzącymi w skład oferty</w:t>
      </w:r>
      <w:r w:rsidR="00225E8C" w:rsidRPr="00FD5DF5">
        <w:rPr>
          <w:rFonts w:cstheme="minorHAnsi"/>
          <w:bCs/>
          <w:sz w:val="20"/>
          <w:szCs w:val="20"/>
          <w:lang w:bidi="pl-PL"/>
        </w:rPr>
        <w:t>.</w:t>
      </w:r>
    </w:p>
    <w:sectPr w:rsidR="00564AEC" w:rsidRPr="00033115" w:rsidSect="000101BC">
      <w:headerReference w:type="default" r:id="rId9"/>
      <w:footerReference w:type="default" r:id="rId10"/>
      <w:pgSz w:w="11906" w:h="16838"/>
      <w:pgMar w:top="1276" w:right="1800" w:bottom="426" w:left="1701" w:header="567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176" w:rsidRDefault="00CB2176">
      <w:pPr>
        <w:spacing w:after="0" w:line="240" w:lineRule="auto"/>
      </w:pPr>
      <w:r>
        <w:separator/>
      </w:r>
    </w:p>
  </w:endnote>
  <w:endnote w:type="continuationSeparator" w:id="0">
    <w:p w:rsidR="00CB2176" w:rsidRDefault="00CB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EC" w:rsidRDefault="0092257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64AEC" w:rsidRDefault="00922574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564AEC" w:rsidRDefault="00922574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176" w:rsidRDefault="00CB2176">
      <w:pPr>
        <w:spacing w:after="0" w:line="240" w:lineRule="auto"/>
      </w:pPr>
      <w:r>
        <w:separator/>
      </w:r>
    </w:p>
  </w:footnote>
  <w:footnote w:type="continuationSeparator" w:id="0">
    <w:p w:rsidR="00CB2176" w:rsidRDefault="00CB2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99A" w:rsidRPr="00EA399A" w:rsidRDefault="00EA399A" w:rsidP="00EA399A">
    <w:pPr>
      <w:spacing w:after="0" w:line="240" w:lineRule="auto"/>
      <w:ind w:left="1985" w:hanging="1985"/>
      <w:jc w:val="center"/>
      <w:rPr>
        <w:rFonts w:cs="Calibri"/>
        <w:i/>
        <w:sz w:val="6"/>
        <w:szCs w:val="6"/>
      </w:rPr>
    </w:pPr>
  </w:p>
  <w:p w:rsidR="00845CD6" w:rsidRPr="004E4B0C" w:rsidRDefault="00EA399A" w:rsidP="00EB36FD">
    <w:pPr>
      <w:spacing w:after="0" w:line="240" w:lineRule="auto"/>
      <w:rPr>
        <w:rFonts w:cs="Calibri"/>
        <w:sz w:val="20"/>
        <w:szCs w:val="20"/>
      </w:rPr>
    </w:pPr>
    <w:r w:rsidRPr="004E4B0C">
      <w:rPr>
        <w:rFonts w:cs="Calibri"/>
        <w:sz w:val="20"/>
        <w:szCs w:val="20"/>
      </w:rPr>
      <w:t>ZP</w:t>
    </w:r>
    <w:r w:rsidR="00026BD6" w:rsidRPr="004E4B0C">
      <w:rPr>
        <w:rFonts w:cs="Calibri"/>
        <w:sz w:val="20"/>
        <w:szCs w:val="20"/>
      </w:rPr>
      <w:t>N</w:t>
    </w:r>
    <w:r w:rsidRPr="004E4B0C">
      <w:rPr>
        <w:rFonts w:cs="Calibri"/>
        <w:sz w:val="20"/>
        <w:szCs w:val="20"/>
      </w:rPr>
      <w:t>.271</w:t>
    </w:r>
    <w:r w:rsidR="00550496" w:rsidRPr="004E4B0C">
      <w:rPr>
        <w:rFonts w:cs="Calibri"/>
        <w:sz w:val="20"/>
        <w:szCs w:val="20"/>
      </w:rPr>
      <w:t>.</w:t>
    </w:r>
    <w:r w:rsidR="00C853B0">
      <w:rPr>
        <w:rFonts w:cs="Calibri"/>
        <w:sz w:val="20"/>
        <w:szCs w:val="20"/>
      </w:rPr>
      <w:t>30</w:t>
    </w:r>
    <w:r w:rsidR="00550496" w:rsidRPr="004E4B0C">
      <w:rPr>
        <w:rFonts w:cs="Calibri"/>
        <w:sz w:val="20"/>
        <w:szCs w:val="20"/>
      </w:rPr>
      <w:t>.</w:t>
    </w:r>
    <w:r w:rsidR="00026BD6" w:rsidRPr="004E4B0C">
      <w:rPr>
        <w:rFonts w:cs="Calibri"/>
        <w:sz w:val="20"/>
        <w:szCs w:val="20"/>
      </w:rPr>
      <w:t>2025</w:t>
    </w:r>
    <w:r w:rsidR="00960DC0" w:rsidRPr="004E4B0C">
      <w:rPr>
        <w:rFonts w:cs="Calibri"/>
        <w:noProof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C5B4D98"/>
    <w:multiLevelType w:val="multilevel"/>
    <w:tmpl w:val="16C4E20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E7882"/>
    <w:multiLevelType w:val="hybridMultilevel"/>
    <w:tmpl w:val="F822D71C"/>
    <w:lvl w:ilvl="0" w:tplc="F2C634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5C"/>
    <w:rsid w:val="F5B73018"/>
    <w:rsid w:val="F9D91F01"/>
    <w:rsid w:val="000101BC"/>
    <w:rsid w:val="00013215"/>
    <w:rsid w:val="000159A5"/>
    <w:rsid w:val="00026BD6"/>
    <w:rsid w:val="00033115"/>
    <w:rsid w:val="00050A31"/>
    <w:rsid w:val="000716D2"/>
    <w:rsid w:val="00071AAB"/>
    <w:rsid w:val="00080E9A"/>
    <w:rsid w:val="00081348"/>
    <w:rsid w:val="000B76C4"/>
    <w:rsid w:val="000C5610"/>
    <w:rsid w:val="000E6552"/>
    <w:rsid w:val="000F3A4F"/>
    <w:rsid w:val="000F59AC"/>
    <w:rsid w:val="00101A67"/>
    <w:rsid w:val="001364FE"/>
    <w:rsid w:val="001368DD"/>
    <w:rsid w:val="00147DB3"/>
    <w:rsid w:val="001518A5"/>
    <w:rsid w:val="0015239A"/>
    <w:rsid w:val="00157F09"/>
    <w:rsid w:val="00161771"/>
    <w:rsid w:val="001659EC"/>
    <w:rsid w:val="00166E5E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213EF"/>
    <w:rsid w:val="00225E8C"/>
    <w:rsid w:val="0026631D"/>
    <w:rsid w:val="002C2F53"/>
    <w:rsid w:val="002D0FE8"/>
    <w:rsid w:val="002F09B9"/>
    <w:rsid w:val="00325B7E"/>
    <w:rsid w:val="0033518C"/>
    <w:rsid w:val="0033614B"/>
    <w:rsid w:val="003437C2"/>
    <w:rsid w:val="003755D0"/>
    <w:rsid w:val="00377186"/>
    <w:rsid w:val="00382EC8"/>
    <w:rsid w:val="00393545"/>
    <w:rsid w:val="00394E4C"/>
    <w:rsid w:val="003A1C03"/>
    <w:rsid w:val="00414627"/>
    <w:rsid w:val="00425D63"/>
    <w:rsid w:val="004564B8"/>
    <w:rsid w:val="004643D8"/>
    <w:rsid w:val="00497C24"/>
    <w:rsid w:val="004A44B1"/>
    <w:rsid w:val="004B244E"/>
    <w:rsid w:val="004C7BA5"/>
    <w:rsid w:val="004E1138"/>
    <w:rsid w:val="004E4B0C"/>
    <w:rsid w:val="004E7628"/>
    <w:rsid w:val="004F48F2"/>
    <w:rsid w:val="005149B1"/>
    <w:rsid w:val="00534FEB"/>
    <w:rsid w:val="00550496"/>
    <w:rsid w:val="005573DF"/>
    <w:rsid w:val="005647F2"/>
    <w:rsid w:val="00564AEC"/>
    <w:rsid w:val="005662D1"/>
    <w:rsid w:val="00573A09"/>
    <w:rsid w:val="00593BB2"/>
    <w:rsid w:val="005A4526"/>
    <w:rsid w:val="005C1B16"/>
    <w:rsid w:val="005D0D33"/>
    <w:rsid w:val="005D34E8"/>
    <w:rsid w:val="005E53D0"/>
    <w:rsid w:val="0060021F"/>
    <w:rsid w:val="006002EB"/>
    <w:rsid w:val="006041C2"/>
    <w:rsid w:val="006128EF"/>
    <w:rsid w:val="006264B4"/>
    <w:rsid w:val="00643033"/>
    <w:rsid w:val="00644CC3"/>
    <w:rsid w:val="0065068D"/>
    <w:rsid w:val="00660A0B"/>
    <w:rsid w:val="00661468"/>
    <w:rsid w:val="006649F0"/>
    <w:rsid w:val="0067245D"/>
    <w:rsid w:val="0068470E"/>
    <w:rsid w:val="00695DCD"/>
    <w:rsid w:val="006A05CC"/>
    <w:rsid w:val="006A35A7"/>
    <w:rsid w:val="006C2C50"/>
    <w:rsid w:val="006D1CC7"/>
    <w:rsid w:val="006E4BAB"/>
    <w:rsid w:val="00713BCC"/>
    <w:rsid w:val="007152D7"/>
    <w:rsid w:val="00716DBF"/>
    <w:rsid w:val="007421C0"/>
    <w:rsid w:val="00746C14"/>
    <w:rsid w:val="007C2C59"/>
    <w:rsid w:val="007C573E"/>
    <w:rsid w:val="007E23DB"/>
    <w:rsid w:val="007F5E51"/>
    <w:rsid w:val="00801F23"/>
    <w:rsid w:val="0081193D"/>
    <w:rsid w:val="00812C23"/>
    <w:rsid w:val="00837632"/>
    <w:rsid w:val="00845CD6"/>
    <w:rsid w:val="0085640F"/>
    <w:rsid w:val="008567AA"/>
    <w:rsid w:val="00892712"/>
    <w:rsid w:val="008A680A"/>
    <w:rsid w:val="008B0BB0"/>
    <w:rsid w:val="008B6675"/>
    <w:rsid w:val="008C6176"/>
    <w:rsid w:val="008C657E"/>
    <w:rsid w:val="008E296D"/>
    <w:rsid w:val="008E6C4B"/>
    <w:rsid w:val="008F18C0"/>
    <w:rsid w:val="00905F41"/>
    <w:rsid w:val="00907648"/>
    <w:rsid w:val="00922574"/>
    <w:rsid w:val="00922E64"/>
    <w:rsid w:val="00930FDE"/>
    <w:rsid w:val="00936346"/>
    <w:rsid w:val="00952B3A"/>
    <w:rsid w:val="00960DC0"/>
    <w:rsid w:val="00984C93"/>
    <w:rsid w:val="00987CE1"/>
    <w:rsid w:val="0099405C"/>
    <w:rsid w:val="009C0306"/>
    <w:rsid w:val="009C53C3"/>
    <w:rsid w:val="009C600F"/>
    <w:rsid w:val="009D3723"/>
    <w:rsid w:val="009E04F2"/>
    <w:rsid w:val="009E2CF0"/>
    <w:rsid w:val="00A03B7B"/>
    <w:rsid w:val="00A14C99"/>
    <w:rsid w:val="00A16622"/>
    <w:rsid w:val="00A200C9"/>
    <w:rsid w:val="00A20640"/>
    <w:rsid w:val="00A250D5"/>
    <w:rsid w:val="00A26B1E"/>
    <w:rsid w:val="00A32F56"/>
    <w:rsid w:val="00A36028"/>
    <w:rsid w:val="00A73257"/>
    <w:rsid w:val="00A80A10"/>
    <w:rsid w:val="00A91424"/>
    <w:rsid w:val="00AA2C77"/>
    <w:rsid w:val="00AC3FB9"/>
    <w:rsid w:val="00AC702A"/>
    <w:rsid w:val="00AD226F"/>
    <w:rsid w:val="00B111B6"/>
    <w:rsid w:val="00B13A52"/>
    <w:rsid w:val="00B24CF4"/>
    <w:rsid w:val="00B26993"/>
    <w:rsid w:val="00B4086E"/>
    <w:rsid w:val="00B4570C"/>
    <w:rsid w:val="00B5208C"/>
    <w:rsid w:val="00B74876"/>
    <w:rsid w:val="00B7687D"/>
    <w:rsid w:val="00BB7C2B"/>
    <w:rsid w:val="00BC1664"/>
    <w:rsid w:val="00BC2546"/>
    <w:rsid w:val="00BD308B"/>
    <w:rsid w:val="00C05085"/>
    <w:rsid w:val="00C12A63"/>
    <w:rsid w:val="00C1593D"/>
    <w:rsid w:val="00C335F3"/>
    <w:rsid w:val="00C54575"/>
    <w:rsid w:val="00C56C7E"/>
    <w:rsid w:val="00C776A4"/>
    <w:rsid w:val="00C8455F"/>
    <w:rsid w:val="00C853B0"/>
    <w:rsid w:val="00CA2C6C"/>
    <w:rsid w:val="00CB2176"/>
    <w:rsid w:val="00CB4DE6"/>
    <w:rsid w:val="00CC0600"/>
    <w:rsid w:val="00CC78AC"/>
    <w:rsid w:val="00CD1049"/>
    <w:rsid w:val="00CF7953"/>
    <w:rsid w:val="00D07232"/>
    <w:rsid w:val="00D10245"/>
    <w:rsid w:val="00D21BDD"/>
    <w:rsid w:val="00D45A04"/>
    <w:rsid w:val="00D6235C"/>
    <w:rsid w:val="00D65F07"/>
    <w:rsid w:val="00D92BB7"/>
    <w:rsid w:val="00DA63E0"/>
    <w:rsid w:val="00DB4E20"/>
    <w:rsid w:val="00DC76D2"/>
    <w:rsid w:val="00DD30ED"/>
    <w:rsid w:val="00DE5EE3"/>
    <w:rsid w:val="00E02C1A"/>
    <w:rsid w:val="00E12AC5"/>
    <w:rsid w:val="00E21AEB"/>
    <w:rsid w:val="00E64C21"/>
    <w:rsid w:val="00EA399A"/>
    <w:rsid w:val="00EA6079"/>
    <w:rsid w:val="00EB36FD"/>
    <w:rsid w:val="00EC24C6"/>
    <w:rsid w:val="00EF2933"/>
    <w:rsid w:val="00EF4863"/>
    <w:rsid w:val="00F05146"/>
    <w:rsid w:val="00F109D2"/>
    <w:rsid w:val="00F1115D"/>
    <w:rsid w:val="00F3513C"/>
    <w:rsid w:val="00F465C5"/>
    <w:rsid w:val="00F5180D"/>
    <w:rsid w:val="00F51B21"/>
    <w:rsid w:val="00F51D87"/>
    <w:rsid w:val="00F70F5D"/>
    <w:rsid w:val="00F8455C"/>
    <w:rsid w:val="00F940C2"/>
    <w:rsid w:val="00FD2A4D"/>
    <w:rsid w:val="00FD5DF5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5BB7E5BE"/>
    <w:rsid w:val="636B4A59"/>
    <w:rsid w:val="67F679C4"/>
    <w:rsid w:val="69E79BF6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170948"/>
  <w15:docId w15:val="{523CF09D-79E4-427E-BEA0-AB817EAE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1" w:count="375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header" w:uiPriority="99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qFormat="0"/>
    <w:lsdException w:name="No Spacing" w:uiPriority="99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0"/>
    <w:lsdException w:name="List Paragraph" w:uiPriority="99" w:qFormat="0"/>
    <w:lsdException w:name="Quote" w:uiPriority="99" w:qFormat="0"/>
    <w:lsdException w:name="Intense Quote" w:uiPriority="99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01BC"/>
    <w:rPr>
      <w:rFonts w:eastAsiaTheme="minorHAnsi"/>
      <w:sz w:val="18"/>
      <w:szCs w:val="18"/>
      <w:lang w:eastAsia="en-US"/>
    </w:rPr>
  </w:style>
  <w:style w:type="paragraph" w:styleId="Akapitzlist">
    <w:name w:val="List Paragraph"/>
    <w:basedOn w:val="Normalny"/>
    <w:uiPriority w:val="99"/>
    <w:rsid w:val="00EA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Roman Koral</cp:lastModifiedBy>
  <cp:revision>37</cp:revision>
  <cp:lastPrinted>2023-05-29T11:41:00Z</cp:lastPrinted>
  <dcterms:created xsi:type="dcterms:W3CDTF">2025-01-23T08:53:00Z</dcterms:created>
  <dcterms:modified xsi:type="dcterms:W3CDTF">2025-12-01T09:10:00Z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